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中医252;中医253;中医251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中医252;中医253;中医251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